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29298" w14:textId="77777777" w:rsidR="0079513B" w:rsidRDefault="002A5FFB">
      <w:pPr>
        <w:pStyle w:val="Title"/>
      </w:pPr>
      <w:r>
        <w:t>Index</w:t>
      </w:r>
    </w:p>
    <w:p w14:paraId="0355481E" w14:textId="77777777" w:rsidR="008A6BDE" w:rsidRPr="008A6BDE" w:rsidRDefault="008A6BDE" w:rsidP="008A6BDE">
      <w:bookmarkStart w:id="0" w:name="_GoBack"/>
      <w:bookmarkEnd w:id="0"/>
    </w:p>
    <w:sectPr w:rsidR="008A6BDE" w:rsidRPr="008A6BD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0B5B43"/>
    <w:rsid w:val="0015074B"/>
    <w:rsid w:val="00157BB1"/>
    <w:rsid w:val="0016763F"/>
    <w:rsid w:val="002003D5"/>
    <w:rsid w:val="0029639D"/>
    <w:rsid w:val="002A5FFB"/>
    <w:rsid w:val="00326F90"/>
    <w:rsid w:val="003D21CF"/>
    <w:rsid w:val="00416EF3"/>
    <w:rsid w:val="004513FC"/>
    <w:rsid w:val="0051707B"/>
    <w:rsid w:val="00564AD1"/>
    <w:rsid w:val="00785E29"/>
    <w:rsid w:val="0079513B"/>
    <w:rsid w:val="007C7E0A"/>
    <w:rsid w:val="008A6BDE"/>
    <w:rsid w:val="00961A79"/>
    <w:rsid w:val="009B56A3"/>
    <w:rsid w:val="00AA1D8D"/>
    <w:rsid w:val="00B47730"/>
    <w:rsid w:val="00B635B4"/>
    <w:rsid w:val="00C3043A"/>
    <w:rsid w:val="00C34F02"/>
    <w:rsid w:val="00CB0664"/>
    <w:rsid w:val="00D27C07"/>
    <w:rsid w:val="00DC60AF"/>
    <w:rsid w:val="00E113A9"/>
    <w:rsid w:val="00FB4E8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CB35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EF3"/>
    <w:pPr>
      <w:spacing w:line="288" w:lineRule="auto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03D5"/>
    <w:pPr>
      <w:spacing w:before="480" w:after="240"/>
      <w:contextualSpacing/>
      <w:outlineLvl w:val="0"/>
    </w:pPr>
    <w:rPr>
      <w:rFonts w:ascii="Gill Sans MT" w:eastAsiaTheme="majorEastAsia" w:hAnsi="Gill Sans MT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13A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i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5B4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5B4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5B4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5B4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5B4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5B4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5B4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0B5B4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003D5"/>
    <w:rPr>
      <w:rFonts w:ascii="Gill Sans MT" w:eastAsiaTheme="majorEastAsia" w:hAnsi="Gill Sans MT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113A9"/>
    <w:rPr>
      <w:rFonts w:asciiTheme="majorHAnsi" w:eastAsiaTheme="majorEastAsia" w:hAnsiTheme="majorHAnsi" w:cstheme="majorBidi"/>
      <w:b/>
      <w:bCs/>
      <w:i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B5B43"/>
    <w:rPr>
      <w:rFonts w:asciiTheme="majorHAnsi" w:eastAsiaTheme="majorEastAsia" w:hAnsiTheme="majorHAnsi" w:cstheme="majorBidi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2003D5"/>
    <w:pPr>
      <w:pBdr>
        <w:bottom w:val="single" w:sz="4" w:space="1" w:color="auto"/>
      </w:pBdr>
      <w:spacing w:line="240" w:lineRule="auto"/>
      <w:contextualSpacing/>
    </w:pPr>
    <w:rPr>
      <w:rFonts w:ascii="Gill Sans MT" w:eastAsiaTheme="majorEastAsia" w:hAnsi="Gill Sans MT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3D5"/>
    <w:rPr>
      <w:rFonts w:ascii="Gill Sans MT" w:eastAsiaTheme="majorEastAsia" w:hAnsi="Gill Sans MT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5B4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B5B4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ListParagraph">
    <w:name w:val="List Paragraph"/>
    <w:basedOn w:val="Normal"/>
    <w:uiPriority w:val="34"/>
    <w:qFormat/>
    <w:rsid w:val="000B5B4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0B5B4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B5B43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5B4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5B4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5B4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5B43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5B43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5B4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uiPriority w:val="22"/>
    <w:qFormat/>
    <w:rsid w:val="000B5B43"/>
    <w:rPr>
      <w:b/>
      <w:bCs/>
    </w:rPr>
  </w:style>
  <w:style w:type="character" w:styleId="Emphasis">
    <w:name w:val="Emphasis"/>
    <w:uiPriority w:val="20"/>
    <w:qFormat/>
    <w:rsid w:val="000B5B4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5B4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5B43"/>
    <w:rPr>
      <w:b/>
      <w:bCs/>
      <w:i/>
      <w:iCs/>
    </w:rPr>
  </w:style>
  <w:style w:type="character" w:styleId="SubtleEmphasis">
    <w:name w:val="Subtle Emphasis"/>
    <w:uiPriority w:val="19"/>
    <w:qFormat/>
    <w:rsid w:val="000B5B43"/>
    <w:rPr>
      <w:i/>
      <w:iCs/>
    </w:rPr>
  </w:style>
  <w:style w:type="character" w:styleId="IntenseEmphasis">
    <w:name w:val="Intense Emphasis"/>
    <w:uiPriority w:val="21"/>
    <w:qFormat/>
    <w:rsid w:val="000B5B43"/>
    <w:rPr>
      <w:b/>
      <w:bCs/>
    </w:rPr>
  </w:style>
  <w:style w:type="character" w:styleId="SubtleReference">
    <w:name w:val="Subtle Reference"/>
    <w:uiPriority w:val="31"/>
    <w:qFormat/>
    <w:rsid w:val="000B5B43"/>
    <w:rPr>
      <w:smallCaps/>
    </w:rPr>
  </w:style>
  <w:style w:type="character" w:styleId="IntenseReference">
    <w:name w:val="Intense Reference"/>
    <w:uiPriority w:val="32"/>
    <w:qFormat/>
    <w:rsid w:val="000B5B43"/>
    <w:rPr>
      <w:smallCaps/>
      <w:spacing w:val="5"/>
      <w:u w:val="single"/>
    </w:rPr>
  </w:style>
  <w:style w:type="character" w:styleId="BookTitle">
    <w:name w:val="Book Title"/>
    <w:uiPriority w:val="33"/>
    <w:qFormat/>
    <w:rsid w:val="000B5B4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5B43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416EF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F0F0F0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AED3C6-0F6E-CC4A-9C0D-FF378A861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Employee</dc:creator>
  <dc:description>generated by python-docx</dc:description>
  <cp:lastModifiedBy>Joshua Wright</cp:lastModifiedBy>
  <cp:revision>10</cp:revision>
  <dcterms:created xsi:type="dcterms:W3CDTF">2014-08-02T11:30:00Z</dcterms:created>
  <dcterms:modified xsi:type="dcterms:W3CDTF">2016-04-01T17:59:00Z</dcterms:modified>
</cp:coreProperties>
</file>